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ENUM-TYPE_Id_Patient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d'identifiant fourni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>
              <w:t>NIR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NIR ou NIA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>
              <w:t>SINUS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SINUS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>
              <w:t>SI-VIC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d'identification SI-VIC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>
              <w:t>DOSSARD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dossard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>
              <w:t>PLACE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Numéro de place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3B63BC-5B43-47C3-9773-D88AC9D0D967}"/>
</file>

<file path=customXml/itemProps3.xml><?xml version="1.0" encoding="utf-8"?>
<ds:datastoreItem xmlns:ds="http://schemas.openxmlformats.org/officeDocument/2006/customXml" ds:itemID="{439B94EB-42F2-4723-92B5-EDC12D961E65}"/>
</file>

<file path=customXml/itemProps4.xml><?xml version="1.0" encoding="utf-8"?>
<ds:datastoreItem xmlns:ds="http://schemas.openxmlformats.org/officeDocument/2006/customXml" ds:itemID="{3A37FEE7-D1CD-4C24-9B9C-27795E559E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